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93123" w14:textId="507F5A9C" w:rsidR="003463BA" w:rsidRDefault="00657491">
      <w:pPr>
        <w:pStyle w:val="Title"/>
      </w:pPr>
      <w:r w:rsidRPr="00657491">
        <w:rPr>
          <w:noProof/>
        </w:rPr>
        <w:drawing>
          <wp:inline distT="0" distB="0" distL="0" distR="0" wp14:anchorId="2AB52D0E" wp14:editId="1662F4F5">
            <wp:extent cx="3910330" cy="1104842"/>
            <wp:effectExtent l="0" t="0" r="0" b="635"/>
            <wp:docPr id="339865246" name="Picture 1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865246" name="Picture 1" descr="A logo for a company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1312" cy="112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59B9" w:rsidRPr="003159B9">
        <w:rPr>
          <w:noProof/>
        </w:rPr>
        <w:t xml:space="preserve"> </w:t>
      </w:r>
      <w:r w:rsidR="003159B9">
        <w:rPr>
          <w:noProof/>
        </w:rPr>
        <w:drawing>
          <wp:inline distT="0" distB="0" distL="0" distR="0" wp14:anchorId="0CA6E421" wp14:editId="4D660F0B">
            <wp:extent cx="1142805" cy="963930"/>
            <wp:effectExtent l="0" t="0" r="635" b="7620"/>
            <wp:docPr id="3" name="Picture 2" descr="A logo for the national health care founda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A logo for the national health care foundation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806" cy="974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F3974" w14:textId="77777777" w:rsidR="003159B9" w:rsidRDefault="003159B9" w:rsidP="00657491">
      <w:pPr>
        <w:pStyle w:val="Title"/>
        <w:jc w:val="center"/>
      </w:pPr>
    </w:p>
    <w:p w14:paraId="215A3B0C" w14:textId="6D5C1359" w:rsidR="00C52EAB" w:rsidRDefault="00657491" w:rsidP="00657491">
      <w:pPr>
        <w:pStyle w:val="Title"/>
        <w:jc w:val="center"/>
      </w:pPr>
      <w:r>
        <w:t>Empathy Challenge Activity Cards</w:t>
      </w:r>
    </w:p>
    <w:p w14:paraId="2C3179B2" w14:textId="77777777" w:rsidR="003463BA" w:rsidRDefault="00657491">
      <w:r>
        <w:t xml:space="preserve">Instructions: Cut out the cards below. </w:t>
      </w:r>
    </w:p>
    <w:p w14:paraId="54B28ADF" w14:textId="77777777" w:rsidR="003463BA" w:rsidRDefault="00657491">
      <w:r>
        <w:t xml:space="preserve">In groups, students will act out the scenario on the card without speaking. </w:t>
      </w:r>
    </w:p>
    <w:p w14:paraId="233DC721" w14:textId="77777777" w:rsidR="003463BA" w:rsidRDefault="00657491">
      <w:r>
        <w:t xml:space="preserve">Others must guess the scenario. </w:t>
      </w:r>
    </w:p>
    <w:p w14:paraId="1D9809E3" w14:textId="60868233" w:rsidR="00C52EAB" w:rsidRDefault="00657491">
      <w:r>
        <w:t>After each turn, reflect on what made communication hard or easy.</w:t>
      </w:r>
    </w:p>
    <w:p w14:paraId="6CC00ABA" w14:textId="77777777" w:rsidR="00C52EAB" w:rsidRDefault="00657491">
      <w:pPr>
        <w:pStyle w:val="ListBullet"/>
      </w:pPr>
      <w:r>
        <w:t>Card 1: You need to ask for a glass of water.</w:t>
      </w:r>
    </w:p>
    <w:p w14:paraId="79D4B6DB" w14:textId="77777777" w:rsidR="003463BA" w:rsidRDefault="003463BA" w:rsidP="003463BA">
      <w:pPr>
        <w:pStyle w:val="ListBullet"/>
        <w:numPr>
          <w:ilvl w:val="0"/>
          <w:numId w:val="0"/>
        </w:numPr>
        <w:ind w:left="360"/>
      </w:pPr>
    </w:p>
    <w:p w14:paraId="1E68636E" w14:textId="77777777" w:rsidR="00C52EAB" w:rsidRDefault="00657491">
      <w:pPr>
        <w:pStyle w:val="ListBullet"/>
      </w:pPr>
      <w:r>
        <w:t>Card 2: You are lost and trying to ask for directions.</w:t>
      </w:r>
    </w:p>
    <w:p w14:paraId="4501F47B" w14:textId="77777777" w:rsidR="003463BA" w:rsidRDefault="003463BA" w:rsidP="003463BA">
      <w:pPr>
        <w:pStyle w:val="ListBullet"/>
        <w:numPr>
          <w:ilvl w:val="0"/>
          <w:numId w:val="0"/>
        </w:numPr>
      </w:pPr>
    </w:p>
    <w:p w14:paraId="25BB2F21" w14:textId="77777777" w:rsidR="00C52EAB" w:rsidRDefault="00657491">
      <w:pPr>
        <w:pStyle w:val="ListBullet"/>
      </w:pPr>
      <w:r>
        <w:t>Card 3: You are trying to find the toilet.</w:t>
      </w:r>
    </w:p>
    <w:p w14:paraId="146AD4ED" w14:textId="77777777" w:rsidR="003463BA" w:rsidRDefault="003463BA" w:rsidP="003463BA">
      <w:pPr>
        <w:pStyle w:val="ListBullet"/>
        <w:numPr>
          <w:ilvl w:val="0"/>
          <w:numId w:val="0"/>
        </w:numPr>
      </w:pPr>
    </w:p>
    <w:p w14:paraId="190BD95C" w14:textId="77777777" w:rsidR="00C52EAB" w:rsidRDefault="00657491">
      <w:pPr>
        <w:pStyle w:val="ListBullet"/>
      </w:pPr>
      <w:r>
        <w:t>Card 4: You want to borrow a pencil from someone.</w:t>
      </w:r>
    </w:p>
    <w:p w14:paraId="17A57DA6" w14:textId="77777777" w:rsidR="003463BA" w:rsidRDefault="003463BA" w:rsidP="003463BA">
      <w:pPr>
        <w:pStyle w:val="ListBullet"/>
        <w:numPr>
          <w:ilvl w:val="0"/>
          <w:numId w:val="0"/>
        </w:numPr>
      </w:pPr>
    </w:p>
    <w:p w14:paraId="769E6620" w14:textId="77777777" w:rsidR="00C52EAB" w:rsidRDefault="00657491">
      <w:pPr>
        <w:pStyle w:val="ListBullet"/>
      </w:pPr>
      <w:r>
        <w:t>Card 5: You are telling someone you’re feeling unwell.</w:t>
      </w:r>
    </w:p>
    <w:p w14:paraId="38A176FF" w14:textId="77777777" w:rsidR="003463BA" w:rsidRDefault="003463BA" w:rsidP="003463BA">
      <w:pPr>
        <w:pStyle w:val="ListBullet"/>
        <w:numPr>
          <w:ilvl w:val="0"/>
          <w:numId w:val="0"/>
        </w:numPr>
      </w:pPr>
    </w:p>
    <w:p w14:paraId="35C0D34F" w14:textId="77777777" w:rsidR="00C52EAB" w:rsidRDefault="00657491">
      <w:pPr>
        <w:pStyle w:val="ListBullet"/>
      </w:pPr>
      <w:r>
        <w:t>Card 6: You need help carrying something heavy.</w:t>
      </w:r>
    </w:p>
    <w:p w14:paraId="5C869794" w14:textId="77777777" w:rsidR="003463BA" w:rsidRDefault="003463BA" w:rsidP="003463BA">
      <w:pPr>
        <w:pStyle w:val="ListBullet"/>
        <w:numPr>
          <w:ilvl w:val="0"/>
          <w:numId w:val="0"/>
        </w:numPr>
      </w:pPr>
    </w:p>
    <w:p w14:paraId="417756F0" w14:textId="77777777" w:rsidR="00C52EAB" w:rsidRDefault="00657491">
      <w:pPr>
        <w:pStyle w:val="ListBullet"/>
      </w:pPr>
      <w:r>
        <w:t>Card 7: You are late for school and trying to explain why.</w:t>
      </w:r>
    </w:p>
    <w:p w14:paraId="648C5AF9" w14:textId="77777777" w:rsidR="003463BA" w:rsidRDefault="003463BA" w:rsidP="003463BA">
      <w:pPr>
        <w:pStyle w:val="ListBullet"/>
        <w:numPr>
          <w:ilvl w:val="0"/>
          <w:numId w:val="0"/>
        </w:numPr>
        <w:ind w:left="360" w:hanging="360"/>
      </w:pPr>
    </w:p>
    <w:p w14:paraId="1A4F1BD8" w14:textId="77777777" w:rsidR="00C52EAB" w:rsidRDefault="00657491">
      <w:pPr>
        <w:pStyle w:val="ListBullet"/>
      </w:pPr>
      <w:r>
        <w:t>Card 8: You are celebrating good news with a friend.</w:t>
      </w:r>
    </w:p>
    <w:p w14:paraId="7058E712" w14:textId="77777777" w:rsidR="003463BA" w:rsidRDefault="003463BA" w:rsidP="003463BA">
      <w:pPr>
        <w:pStyle w:val="ListBullet"/>
        <w:numPr>
          <w:ilvl w:val="0"/>
          <w:numId w:val="0"/>
        </w:numPr>
      </w:pPr>
    </w:p>
    <w:p w14:paraId="67EBDB19" w14:textId="77777777" w:rsidR="00C52EAB" w:rsidRDefault="00657491">
      <w:pPr>
        <w:pStyle w:val="ListBullet"/>
      </w:pPr>
      <w:r>
        <w:t>Card 9: You want someone to stop being too loud.</w:t>
      </w:r>
    </w:p>
    <w:p w14:paraId="79E9A8BF" w14:textId="77777777" w:rsidR="003463BA" w:rsidRDefault="003463BA" w:rsidP="003463BA">
      <w:pPr>
        <w:pStyle w:val="ListBullet"/>
        <w:numPr>
          <w:ilvl w:val="0"/>
          <w:numId w:val="0"/>
        </w:numPr>
        <w:ind w:left="360" w:hanging="360"/>
      </w:pPr>
    </w:p>
    <w:p w14:paraId="5E413FAC" w14:textId="77777777" w:rsidR="00C52EAB" w:rsidRDefault="00657491">
      <w:pPr>
        <w:pStyle w:val="ListBullet"/>
      </w:pPr>
      <w:r>
        <w:t>Card 10: You are trying to play a game but don’t know the rules.</w:t>
      </w:r>
    </w:p>
    <w:sectPr w:rsidR="00C52EA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39949311">
    <w:abstractNumId w:val="8"/>
  </w:num>
  <w:num w:numId="2" w16cid:durableId="1942686052">
    <w:abstractNumId w:val="6"/>
  </w:num>
  <w:num w:numId="3" w16cid:durableId="1119224790">
    <w:abstractNumId w:val="5"/>
  </w:num>
  <w:num w:numId="4" w16cid:durableId="1725979444">
    <w:abstractNumId w:val="4"/>
  </w:num>
  <w:num w:numId="5" w16cid:durableId="398016895">
    <w:abstractNumId w:val="7"/>
  </w:num>
  <w:num w:numId="6" w16cid:durableId="2028217940">
    <w:abstractNumId w:val="3"/>
  </w:num>
  <w:num w:numId="7" w16cid:durableId="1246912020">
    <w:abstractNumId w:val="2"/>
  </w:num>
  <w:num w:numId="8" w16cid:durableId="191307184">
    <w:abstractNumId w:val="1"/>
  </w:num>
  <w:num w:numId="9" w16cid:durableId="160237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159B9"/>
    <w:rsid w:val="00326F90"/>
    <w:rsid w:val="003463BA"/>
    <w:rsid w:val="00657491"/>
    <w:rsid w:val="00AA0A1A"/>
    <w:rsid w:val="00AA1D8D"/>
    <w:rsid w:val="00B47730"/>
    <w:rsid w:val="00C52EAB"/>
    <w:rsid w:val="00CB0664"/>
    <w:rsid w:val="00FC693F"/>
    <w:rsid w:val="00FC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EC408098-7900-4F87-87E5-DB5D269A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8a367d742201720b1ec7d1e8c8bb2c5c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616fba20a7c1c8f4f22f0d2e6c371f28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Props1.xml><?xml version="1.0" encoding="utf-8"?>
<ds:datastoreItem xmlns:ds="http://schemas.openxmlformats.org/officeDocument/2006/customXml" ds:itemID="{74D51E89-C88A-4C8D-9CCA-453A1AB8FB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56CC5-B204-42C2-8A11-79735E529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1FFC3F-6368-450E-97EC-389D16F4123D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Jo Tate</cp:lastModifiedBy>
  <cp:revision>4</cp:revision>
  <dcterms:created xsi:type="dcterms:W3CDTF">2013-12-23T23:15:00Z</dcterms:created>
  <dcterms:modified xsi:type="dcterms:W3CDTF">2025-10-06T14:20:00Z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2025-07-31T10:13:50Z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2a6a35eb-28a5-4a57-a0e3-6d1590820eaf</vt:lpwstr>
  </property>
  <property fmtid="{D5CDD505-2E9C-101B-9397-08002B2CF9AE}" pid="7" name="MSIP_Label_defa4170-0d19-0005-0004-bc88714345d2_ActionId">
    <vt:lpwstr>23d345a9-5692-4346-b37c-867be5af4380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0x010100A859EBFDBF91A0448C709C78468F4551</vt:lpwstr>
  </property>
  <property fmtid="{D5CDD505-2E9C-101B-9397-08002B2CF9AE}" pid="11" name="MediaServiceImageTags">
    <vt:lpwstr/>
  </property>
</Properties>
</file>